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6394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王丽娟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6394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诊断学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(030846—003)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针推231;针推232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诊断学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(030846—003)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针推231;针推232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诊断学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(030846—003)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针推231;针推232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